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4651147" name="cd19ef00-8d59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3204820" name="cd19ef00-8d59-11f0-8af3-477e6cb2b6a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5636733" name="d161f8f0-8d59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8116336" name="d161f8f0-8d59-11f0-8af3-477e6cb2b6a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Öltank </w:t>
            </w:r>
          </w:p>
          <w:p>
            <w:pPr>
              <w:spacing w:before="0" w:after="0"/>
            </w:pPr>
            <w:r>
              <w:t>UG A015</w:t>
            </w:r>
          </w:p>
          <w:p>
            <w:pPr>
              <w:spacing w:before="0" w:after="0"/>
            </w:pPr>
            <w:r>
              <w:t>Öltank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Öltank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7759564" name="d4bcb880-8d60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940888" name="d4bcb880-8d60-11f0-8af3-477e6cb2b6a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0209773" name="deaa1270-8d60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474099" name="deaa1270-8d60-11f0-8af3-477e6cb2b6a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